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CB2D2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4DB9236">
      <w:pPr>
        <w:jc w:val="center"/>
        <w:rPr>
          <w:b/>
          <w:sz w:val="28"/>
          <w:szCs w:val="28"/>
        </w:rPr>
      </w:pPr>
    </w:p>
    <w:p w14:paraId="5F99B61E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5DA804C3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12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253A51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20382A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/>
                <w:color w:val="000000"/>
                <w:sz w:val="28"/>
                <w:szCs w:val="28"/>
                <w:lang w:val="ru-RU"/>
              </w:rPr>
              <w:t>23 декабря</w:t>
            </w:r>
            <w:r>
              <w:rPr>
                <w:color w:val="000000"/>
                <w:sz w:val="28"/>
                <w:szCs w:val="28"/>
              </w:rPr>
              <w:t xml:space="preserve"> 202</w:t>
            </w:r>
            <w:r>
              <w:rPr>
                <w:rFonts w:hint="default"/>
                <w:color w:val="000000"/>
                <w:sz w:val="28"/>
                <w:szCs w:val="28"/>
                <w:lang w:val="ru-RU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72382F1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4851CD7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№ </w:t>
            </w:r>
            <w:r>
              <w:rPr>
                <w:rFonts w:hint="default"/>
                <w:color w:val="000000"/>
                <w:sz w:val="28"/>
                <w:szCs w:val="28"/>
                <w:lang w:val="ru-RU"/>
              </w:rPr>
              <w:t>1/2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418EC89E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779A6FA1">
      <w:pPr>
        <w:jc w:val="center"/>
        <w:rPr>
          <w:i/>
        </w:rPr>
      </w:pPr>
    </w:p>
    <w:p w14:paraId="703885DE">
      <w:pPr>
        <w:jc w:val="center"/>
      </w:pPr>
    </w:p>
    <w:p w14:paraId="0363F317">
      <w:pPr>
        <w:jc w:val="center"/>
        <w:rPr>
          <w:b/>
          <w:bCs/>
          <w:sz w:val="28"/>
        </w:rPr>
      </w:pPr>
      <w:r>
        <w:rPr>
          <w:b/>
          <w:sz w:val="28"/>
        </w:rPr>
        <w:t xml:space="preserve">О форме, тексте и числе изготавливаемых бюллетеней для голосования по избранию заместителя председателя </w:t>
      </w:r>
      <w:r>
        <w:rPr>
          <w:b/>
          <w:bCs/>
          <w:sz w:val="28"/>
          <w:szCs w:val="28"/>
        </w:rPr>
        <w:t>территориальн</w:t>
      </w:r>
      <w:r>
        <w:rPr>
          <w:b/>
          <w:bCs/>
          <w:sz w:val="28"/>
          <w:szCs w:val="28"/>
          <w:lang w:val="ru-RU"/>
        </w:rPr>
        <w:t>ой</w:t>
      </w:r>
      <w:r>
        <w:rPr>
          <w:b/>
          <w:bCs/>
          <w:sz w:val="28"/>
          <w:szCs w:val="28"/>
        </w:rPr>
        <w:t xml:space="preserve"> избирательн</w:t>
      </w:r>
      <w:r>
        <w:rPr>
          <w:b/>
          <w:bCs/>
          <w:sz w:val="28"/>
          <w:szCs w:val="28"/>
          <w:lang w:val="ru-RU"/>
        </w:rPr>
        <w:t>ой</w:t>
      </w:r>
      <w:r>
        <w:rPr>
          <w:b/>
          <w:bCs/>
          <w:sz w:val="28"/>
          <w:szCs w:val="28"/>
        </w:rPr>
        <w:t xml:space="preserve"> комисси</w:t>
      </w:r>
      <w:r>
        <w:rPr>
          <w:b/>
          <w:bCs/>
          <w:sz w:val="28"/>
          <w:szCs w:val="28"/>
          <w:lang w:val="ru-RU"/>
        </w:rPr>
        <w:t>и</w:t>
      </w:r>
      <w:r>
        <w:rPr>
          <w:b/>
          <w:bCs/>
          <w:sz w:val="28"/>
          <w:szCs w:val="28"/>
        </w:rPr>
        <w:t xml:space="preserve"> № 1 Октябрьского округа города Липецка</w:t>
      </w:r>
    </w:p>
    <w:p w14:paraId="10AFE038">
      <w:pPr>
        <w:jc w:val="center"/>
        <w:rPr>
          <w:b/>
          <w:sz w:val="28"/>
        </w:rPr>
      </w:pPr>
    </w:p>
    <w:p w14:paraId="3AB5B187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8 статьи 28 Федерального закона «Об основных гарантиях избирательных прав и права на участие в референдуме граждан Российской Федерации» и на основании протокола №</w:t>
      </w:r>
      <w:r>
        <w:rPr>
          <w:rFonts w:hint="default" w:ascii="Times New Roman CYR" w:hAnsi="Times New Roman CYR"/>
          <w:sz w:val="28"/>
          <w:lang w:val="ru-RU"/>
        </w:rPr>
        <w:t xml:space="preserve"> </w:t>
      </w:r>
      <w:r>
        <w:rPr>
          <w:rFonts w:ascii="Times New Roman CYR" w:hAnsi="Times New Roman CYR"/>
          <w:sz w:val="28"/>
        </w:rPr>
        <w:t xml:space="preserve">2 заседания счетной комиссии от </w:t>
      </w:r>
      <w:r>
        <w:rPr>
          <w:rFonts w:hint="default" w:ascii="Times New Roman CYR" w:hAnsi="Times New Roman CYR"/>
          <w:sz w:val="28"/>
          <w:lang w:val="ru-RU"/>
        </w:rPr>
        <w:t xml:space="preserve">23 декабря 2025 </w:t>
      </w:r>
      <w:r>
        <w:rPr>
          <w:rFonts w:ascii="Times New Roman CYR" w:hAnsi="Times New Roman CYR"/>
          <w:sz w:val="28"/>
        </w:rPr>
        <w:t xml:space="preserve">года  (прилагается) </w:t>
      </w:r>
      <w:r>
        <w:rPr>
          <w:sz w:val="28"/>
          <w:szCs w:val="28"/>
        </w:rPr>
        <w:t>территориальная избирательная комиссия № 1 Октябрьского округа города Липецка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14:paraId="6C9DFBEE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Утвердить форму и текст бюллетеня для голосования по избранию заместителя председателя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территориальн</w:t>
      </w:r>
      <w:r>
        <w:rPr>
          <w:sz w:val="28"/>
          <w:szCs w:val="28"/>
          <w:lang w:val="ru-RU"/>
        </w:rPr>
        <w:t>ой</w:t>
      </w:r>
      <w:r>
        <w:rPr>
          <w:sz w:val="28"/>
          <w:szCs w:val="28"/>
        </w:rPr>
        <w:t xml:space="preserve"> избирательн</w:t>
      </w:r>
      <w:r>
        <w:rPr>
          <w:sz w:val="28"/>
          <w:szCs w:val="28"/>
          <w:lang w:val="ru-RU"/>
        </w:rPr>
        <w:t>ой</w:t>
      </w:r>
      <w:r>
        <w:rPr>
          <w:sz w:val="28"/>
          <w:szCs w:val="28"/>
        </w:rPr>
        <w:t xml:space="preserve"> комисси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</w:rPr>
        <w:t xml:space="preserve"> № 1 Октябрьского округа города Липецка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(образец прилагается) и изготовить бюллетени в количестве </w:t>
      </w:r>
      <w:r>
        <w:rPr>
          <w:rFonts w:hint="default"/>
          <w:sz w:val="28"/>
          <w:szCs w:val="28"/>
          <w:lang w:val="ru-RU"/>
        </w:rPr>
        <w:t>13</w:t>
      </w:r>
      <w:r>
        <w:rPr>
          <w:sz w:val="28"/>
          <w:szCs w:val="28"/>
        </w:rPr>
        <w:t xml:space="preserve">  штук.</w:t>
      </w:r>
    </w:p>
    <w:p w14:paraId="23305884">
      <w:pPr>
        <w:pStyle w:val="2"/>
        <w:jc w:val="both"/>
        <w:rPr>
          <w:sz w:val="24"/>
          <w:szCs w:val="24"/>
        </w:rPr>
      </w:pPr>
    </w:p>
    <w:p w14:paraId="790FEB91">
      <w:pPr>
        <w:pStyle w:val="151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3761489">
      <w:pPr>
        <w:pStyle w:val="151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313D186A">
      <w:pPr>
        <w:pStyle w:val="151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688C736D">
      <w:pPr>
        <w:pStyle w:val="151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18DD447F">
      <w:pPr>
        <w:pStyle w:val="151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09AAE7AA">
      <w:pPr>
        <w:pStyle w:val="151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567370BC">
      <w:pPr>
        <w:pStyle w:val="151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p w14:paraId="5CAFF26D">
      <w:pPr>
        <w:rPr>
          <w:lang w:val="en-US"/>
        </w:rPr>
      </w:pPr>
      <w:bookmarkStart w:id="0" w:name="_GoBack"/>
      <w:bookmarkEnd w:id="0"/>
    </w:p>
    <w:sectPr>
      <w:pgSz w:w="11906" w:h="16838"/>
      <w:pgMar w:top="1157" w:right="896" w:bottom="1157" w:left="1689" w:header="720" w:footer="720" w:gutter="0"/>
      <w:paperSrc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C144E6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22C144E6"/>
    <w:rsid w:val="3AD74908"/>
    <w:rsid w:val="3D2E204C"/>
    <w:rsid w:val="62A5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napToGrid w:val="0"/>
      <w:sz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uiPriority w:val="0"/>
    <w:rPr>
      <w:vertAlign w:val="superscript"/>
    </w:rPr>
  </w:style>
  <w:style w:type="character" w:styleId="16">
    <w:name w:val="annotation reference"/>
    <w:basedOn w:val="11"/>
    <w:uiPriority w:val="0"/>
    <w:rPr>
      <w:sz w:val="21"/>
      <w:szCs w:val="21"/>
    </w:rPr>
  </w:style>
  <w:style w:type="character" w:styleId="17">
    <w:name w:val="endnote reference"/>
    <w:basedOn w:val="11"/>
    <w:uiPriority w:val="0"/>
    <w:rPr>
      <w:vertAlign w:val="superscript"/>
    </w:rPr>
  </w:style>
  <w:style w:type="character" w:styleId="18">
    <w:name w:val="HTML Acronym"/>
    <w:basedOn w:val="11"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uiPriority w:val="0"/>
    <w:rPr>
      <w:color w:val="0000FF"/>
      <w:u w:val="single"/>
    </w:rPr>
  </w:style>
  <w:style w:type="character" w:styleId="21">
    <w:name w:val="HTML Keyboard"/>
    <w:basedOn w:val="11"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uiPriority w:val="0"/>
  </w:style>
  <w:style w:type="character" w:styleId="24">
    <w:name w:val="line number"/>
    <w:basedOn w:val="11"/>
    <w:uiPriority w:val="0"/>
  </w:style>
  <w:style w:type="character" w:styleId="25">
    <w:name w:val="HTML Definition"/>
    <w:basedOn w:val="11"/>
    <w:uiPriority w:val="0"/>
    <w:rPr>
      <w:i/>
      <w:iCs/>
    </w:rPr>
  </w:style>
  <w:style w:type="character" w:styleId="26">
    <w:name w:val="HTML Variable"/>
    <w:basedOn w:val="11"/>
    <w:uiPriority w:val="0"/>
    <w:rPr>
      <w:i/>
      <w:iCs/>
    </w:rPr>
  </w:style>
  <w:style w:type="character" w:styleId="27">
    <w:name w:val="HTML Typewriter"/>
    <w:basedOn w:val="11"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uiPriority w:val="0"/>
    <w:rPr>
      <w:i/>
      <w:iCs/>
    </w:rPr>
  </w:style>
  <w:style w:type="paragraph" w:styleId="30">
    <w:name w:val="Balloon Text"/>
    <w:basedOn w:val="1"/>
    <w:uiPriority w:val="0"/>
    <w:rPr>
      <w:sz w:val="16"/>
      <w:szCs w:val="16"/>
    </w:rPr>
  </w:style>
  <w:style w:type="paragraph" w:styleId="31">
    <w:name w:val="List 5"/>
    <w:basedOn w:val="1"/>
    <w:uiPriority w:val="0"/>
    <w:pPr>
      <w:ind w:left="1800" w:hanging="360"/>
    </w:pPr>
  </w:style>
  <w:style w:type="paragraph" w:styleId="32">
    <w:name w:val="List Continue"/>
    <w:basedOn w:val="1"/>
    <w:uiPriority w:val="0"/>
    <w:pPr>
      <w:spacing w:after="120"/>
      <w:ind w:left="360"/>
    </w:pPr>
  </w:style>
  <w:style w:type="paragraph" w:styleId="33">
    <w:name w:val="Body Text 2"/>
    <w:basedOn w:val="1"/>
    <w:uiPriority w:val="0"/>
    <w:pPr>
      <w:spacing w:after="120" w:line="480" w:lineRule="auto"/>
    </w:pPr>
  </w:style>
  <w:style w:type="paragraph" w:styleId="34">
    <w:name w:val="List Number 5"/>
    <w:basedOn w:val="1"/>
    <w:uiPriority w:val="0"/>
    <w:pPr>
      <w:numPr>
        <w:ilvl w:val="0"/>
        <w:numId w:val="1"/>
      </w:numPr>
    </w:pPr>
  </w:style>
  <w:style w:type="paragraph" w:styleId="35">
    <w:name w:val="Closing"/>
    <w:basedOn w:val="1"/>
    <w:uiPriority w:val="0"/>
    <w:pPr>
      <w:ind w:left="4320"/>
    </w:pPr>
  </w:style>
  <w:style w:type="paragraph" w:styleId="36">
    <w:name w:val="Normal Indent"/>
    <w:basedOn w:val="1"/>
    <w:uiPriority w:val="0"/>
    <w:pPr>
      <w:ind w:left="708"/>
    </w:pPr>
  </w:style>
  <w:style w:type="paragraph" w:styleId="37">
    <w:name w:val="envelope return"/>
    <w:basedOn w:val="1"/>
    <w:uiPriority w:val="0"/>
    <w:rPr>
      <w:rFonts w:ascii="Arial" w:hAnsi="Arial" w:cs="Arial"/>
      <w:sz w:val="20"/>
    </w:rPr>
  </w:style>
  <w:style w:type="paragraph" w:styleId="38">
    <w:name w:val="Plain Text"/>
    <w:basedOn w:val="1"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uiPriority w:val="0"/>
    <w:pPr>
      <w:jc w:val="left"/>
    </w:pPr>
  </w:style>
  <w:style w:type="paragraph" w:styleId="43">
    <w:name w:val="index 1"/>
    <w:basedOn w:val="1"/>
    <w:next w:val="1"/>
    <w:uiPriority w:val="0"/>
  </w:style>
  <w:style w:type="paragraph" w:styleId="44">
    <w:name w:val="annotation subject"/>
    <w:basedOn w:val="42"/>
    <w:next w:val="42"/>
    <w:uiPriority w:val="0"/>
    <w:rPr>
      <w:b/>
      <w:bCs/>
    </w:rPr>
  </w:style>
  <w:style w:type="paragraph" w:styleId="45">
    <w:name w:val="Document Map"/>
    <w:basedOn w:val="1"/>
    <w:uiPriority w:val="0"/>
    <w:pPr>
      <w:shd w:val="clear" w:color="auto" w:fill="000080"/>
    </w:pPr>
  </w:style>
  <w:style w:type="paragraph" w:styleId="46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uiPriority w:val="0"/>
    <w:pPr>
      <w:ind w:left="2940" w:leftChars="1400"/>
    </w:pPr>
  </w:style>
  <w:style w:type="paragraph" w:styleId="48">
    <w:name w:val="index 2"/>
    <w:basedOn w:val="1"/>
    <w:next w:val="1"/>
    <w:uiPriority w:val="0"/>
    <w:pPr>
      <w:ind w:left="200" w:leftChars="200"/>
    </w:pPr>
  </w:style>
  <w:style w:type="paragraph" w:styleId="49">
    <w:name w:val="List Number 3"/>
    <w:basedOn w:val="1"/>
    <w:uiPriority w:val="0"/>
    <w:pPr>
      <w:numPr>
        <w:ilvl w:val="0"/>
        <w:numId w:val="2"/>
      </w:numPr>
    </w:pPr>
  </w:style>
  <w:style w:type="paragraph" w:styleId="50">
    <w:name w:val="HTML Address"/>
    <w:basedOn w:val="1"/>
    <w:uiPriority w:val="0"/>
    <w:rPr>
      <w:i/>
      <w:iCs/>
    </w:rPr>
  </w:style>
  <w:style w:type="paragraph" w:styleId="51">
    <w:name w:val="index 7"/>
    <w:basedOn w:val="1"/>
    <w:next w:val="1"/>
    <w:uiPriority w:val="0"/>
    <w:pPr>
      <w:ind w:left="1200" w:leftChars="1200"/>
    </w:pPr>
  </w:style>
  <w:style w:type="paragraph" w:styleId="52">
    <w:name w:val="index 3"/>
    <w:basedOn w:val="1"/>
    <w:next w:val="1"/>
    <w:uiPriority w:val="0"/>
    <w:pPr>
      <w:ind w:left="400" w:leftChars="400"/>
    </w:pPr>
  </w:style>
  <w:style w:type="paragraph" w:styleId="53">
    <w:name w:val="index 5"/>
    <w:basedOn w:val="1"/>
    <w:next w:val="1"/>
    <w:uiPriority w:val="0"/>
    <w:pPr>
      <w:ind w:left="800" w:leftChars="800"/>
    </w:pPr>
  </w:style>
  <w:style w:type="paragraph" w:styleId="54">
    <w:name w:val="index 4"/>
    <w:basedOn w:val="1"/>
    <w:next w:val="1"/>
    <w:uiPriority w:val="0"/>
    <w:pPr>
      <w:ind w:left="600" w:leftChars="600"/>
    </w:pPr>
  </w:style>
  <w:style w:type="paragraph" w:styleId="55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uiPriority w:val="0"/>
    <w:pPr>
      <w:ind w:left="3360" w:leftChars="1600"/>
    </w:pPr>
  </w:style>
  <w:style w:type="paragraph" w:styleId="57">
    <w:name w:val="toc 7"/>
    <w:basedOn w:val="1"/>
    <w:next w:val="1"/>
    <w:uiPriority w:val="0"/>
    <w:pPr>
      <w:ind w:left="2520" w:leftChars="1200"/>
    </w:pPr>
  </w:style>
  <w:style w:type="paragraph" w:styleId="58">
    <w:name w:val="index 6"/>
    <w:basedOn w:val="1"/>
    <w:next w:val="1"/>
    <w:uiPriority w:val="0"/>
    <w:pPr>
      <w:ind w:left="1000" w:leftChars="1000"/>
    </w:pPr>
  </w:style>
  <w:style w:type="paragraph" w:styleId="59">
    <w:name w:val="envelope address"/>
    <w:basedOn w:val="1"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uiPriority w:val="0"/>
    <w:pPr>
      <w:ind w:left="1400" w:leftChars="1400"/>
    </w:pPr>
  </w:style>
  <w:style w:type="paragraph" w:styleId="61">
    <w:name w:val="Body Text"/>
    <w:basedOn w:val="1"/>
    <w:uiPriority w:val="0"/>
    <w:pPr>
      <w:spacing w:after="120"/>
    </w:pPr>
  </w:style>
  <w:style w:type="paragraph" w:styleId="62">
    <w:name w:val="index 9"/>
    <w:basedOn w:val="1"/>
    <w:next w:val="1"/>
    <w:uiPriority w:val="0"/>
    <w:pPr>
      <w:ind w:left="1600" w:leftChars="1600"/>
    </w:pPr>
  </w:style>
  <w:style w:type="paragraph" w:styleId="63">
    <w:name w:val="List Number 4"/>
    <w:basedOn w:val="1"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uiPriority w:val="0"/>
  </w:style>
  <w:style w:type="paragraph" w:styleId="67">
    <w:name w:val="table of authorities"/>
    <w:basedOn w:val="1"/>
    <w:next w:val="1"/>
    <w:uiPriority w:val="0"/>
    <w:pPr>
      <w:ind w:left="420" w:leftChars="200"/>
    </w:pPr>
  </w:style>
  <w:style w:type="paragraph" w:styleId="68">
    <w:name w:val="macro"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ind w:firstLine="709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uiPriority w:val="0"/>
    <w:pPr>
      <w:ind w:left="2100" w:leftChars="1000"/>
    </w:pPr>
  </w:style>
  <w:style w:type="paragraph" w:styleId="70">
    <w:name w:val="table of figures"/>
    <w:basedOn w:val="1"/>
    <w:next w:val="1"/>
    <w:uiPriority w:val="0"/>
    <w:pPr>
      <w:ind w:leftChars="200" w:hanging="200" w:hangingChars="200"/>
    </w:pPr>
  </w:style>
  <w:style w:type="paragraph" w:styleId="71">
    <w:name w:val="toc 3"/>
    <w:basedOn w:val="1"/>
    <w:next w:val="1"/>
    <w:uiPriority w:val="0"/>
    <w:pPr>
      <w:ind w:left="840" w:leftChars="400"/>
    </w:pPr>
  </w:style>
  <w:style w:type="paragraph" w:styleId="72">
    <w:name w:val="toc 2"/>
    <w:basedOn w:val="1"/>
    <w:next w:val="1"/>
    <w:uiPriority w:val="0"/>
    <w:pPr>
      <w:ind w:left="420" w:leftChars="200"/>
    </w:pPr>
  </w:style>
  <w:style w:type="paragraph" w:styleId="73">
    <w:name w:val="toc 4"/>
    <w:basedOn w:val="1"/>
    <w:next w:val="1"/>
    <w:uiPriority w:val="0"/>
    <w:pPr>
      <w:ind w:left="1260" w:leftChars="600"/>
    </w:pPr>
  </w:style>
  <w:style w:type="paragraph" w:styleId="74">
    <w:name w:val="toc 5"/>
    <w:basedOn w:val="1"/>
    <w:next w:val="1"/>
    <w:uiPriority w:val="0"/>
    <w:pPr>
      <w:ind w:left="1680" w:leftChars="800"/>
    </w:pPr>
  </w:style>
  <w:style w:type="paragraph" w:styleId="75">
    <w:name w:val="Note Heading"/>
    <w:basedOn w:val="1"/>
    <w:next w:val="1"/>
    <w:uiPriority w:val="0"/>
  </w:style>
  <w:style w:type="paragraph" w:styleId="76">
    <w:name w:val="Date"/>
    <w:basedOn w:val="1"/>
    <w:next w:val="1"/>
    <w:uiPriority w:val="0"/>
  </w:style>
  <w:style w:type="paragraph" w:styleId="77">
    <w:name w:val="List Bullet 5"/>
    <w:basedOn w:val="1"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uiPriority w:val="0"/>
    <w:pPr>
      <w:ind w:firstLine="210"/>
    </w:pPr>
  </w:style>
  <w:style w:type="paragraph" w:styleId="79">
    <w:name w:val="Body Text First Indent 2"/>
    <w:basedOn w:val="80"/>
    <w:uiPriority w:val="0"/>
    <w:pPr>
      <w:ind w:firstLine="210"/>
    </w:pPr>
  </w:style>
  <w:style w:type="paragraph" w:styleId="80">
    <w:name w:val="Body Text Indent"/>
    <w:basedOn w:val="1"/>
    <w:uiPriority w:val="0"/>
    <w:pPr>
      <w:spacing w:after="120"/>
      <w:ind w:left="360"/>
    </w:pPr>
  </w:style>
  <w:style w:type="paragraph" w:styleId="81">
    <w:name w:val="List Bullet 4"/>
    <w:basedOn w:val="1"/>
    <w:uiPriority w:val="0"/>
    <w:pPr>
      <w:numPr>
        <w:ilvl w:val="0"/>
        <w:numId w:val="5"/>
      </w:numPr>
    </w:pPr>
  </w:style>
  <w:style w:type="paragraph" w:styleId="82">
    <w:name w:val="List Bullet"/>
    <w:basedOn w:val="1"/>
    <w:uiPriority w:val="0"/>
    <w:pPr>
      <w:numPr>
        <w:ilvl w:val="0"/>
        <w:numId w:val="6"/>
      </w:numPr>
    </w:pPr>
  </w:style>
  <w:style w:type="paragraph" w:styleId="83">
    <w:name w:val="List Bullet 2"/>
    <w:basedOn w:val="1"/>
    <w:uiPriority w:val="0"/>
    <w:pPr>
      <w:numPr>
        <w:ilvl w:val="0"/>
        <w:numId w:val="7"/>
      </w:numPr>
    </w:pPr>
  </w:style>
  <w:style w:type="paragraph" w:styleId="84">
    <w:name w:val="List Bullet 3"/>
    <w:basedOn w:val="1"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uiPriority w:val="0"/>
    <w:pPr>
      <w:numPr>
        <w:ilvl w:val="0"/>
        <w:numId w:val="9"/>
      </w:numPr>
    </w:pPr>
  </w:style>
  <w:style w:type="paragraph" w:styleId="88">
    <w:name w:val="List Number 2"/>
    <w:basedOn w:val="1"/>
    <w:uiPriority w:val="0"/>
    <w:pPr>
      <w:numPr>
        <w:ilvl w:val="0"/>
        <w:numId w:val="10"/>
      </w:numPr>
    </w:pPr>
  </w:style>
  <w:style w:type="paragraph" w:styleId="89">
    <w:name w:val="List"/>
    <w:basedOn w:val="1"/>
    <w:uiPriority w:val="0"/>
    <w:pPr>
      <w:ind w:left="360" w:hanging="360"/>
    </w:pPr>
  </w:style>
  <w:style w:type="paragraph" w:styleId="90">
    <w:name w:val="Normal (Web)"/>
    <w:basedOn w:val="1"/>
    <w:uiPriority w:val="0"/>
    <w:rPr>
      <w:sz w:val="24"/>
      <w:szCs w:val="24"/>
    </w:rPr>
  </w:style>
  <w:style w:type="paragraph" w:styleId="91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uiPriority w:val="0"/>
    <w:pPr>
      <w:ind w:left="4320"/>
    </w:pPr>
  </w:style>
  <w:style w:type="paragraph" w:styleId="95">
    <w:name w:val="Salutation"/>
    <w:basedOn w:val="1"/>
    <w:next w:val="1"/>
    <w:uiPriority w:val="0"/>
  </w:style>
  <w:style w:type="paragraph" w:styleId="96">
    <w:name w:val="List Continue 2"/>
    <w:basedOn w:val="1"/>
    <w:uiPriority w:val="0"/>
    <w:pPr>
      <w:spacing w:after="120"/>
      <w:ind w:left="720"/>
    </w:pPr>
  </w:style>
  <w:style w:type="paragraph" w:styleId="97">
    <w:name w:val="List Continue 3"/>
    <w:basedOn w:val="1"/>
    <w:uiPriority w:val="0"/>
    <w:pPr>
      <w:spacing w:after="120"/>
      <w:ind w:left="1080"/>
    </w:pPr>
  </w:style>
  <w:style w:type="paragraph" w:styleId="98">
    <w:name w:val="List Continue 4"/>
    <w:basedOn w:val="1"/>
    <w:uiPriority w:val="0"/>
    <w:pPr>
      <w:spacing w:after="120"/>
      <w:ind w:left="1440"/>
    </w:pPr>
  </w:style>
  <w:style w:type="paragraph" w:styleId="99">
    <w:name w:val="List Continue 5"/>
    <w:basedOn w:val="1"/>
    <w:uiPriority w:val="0"/>
    <w:pPr>
      <w:spacing w:after="120"/>
      <w:ind w:left="1800"/>
    </w:pPr>
  </w:style>
  <w:style w:type="paragraph" w:styleId="100">
    <w:name w:val="List 2"/>
    <w:basedOn w:val="1"/>
    <w:uiPriority w:val="0"/>
    <w:pPr>
      <w:ind w:left="720" w:hanging="360"/>
    </w:pPr>
  </w:style>
  <w:style w:type="paragraph" w:styleId="101">
    <w:name w:val="List 3"/>
    <w:basedOn w:val="1"/>
    <w:uiPriority w:val="0"/>
    <w:pPr>
      <w:ind w:left="1080" w:hanging="360"/>
    </w:pPr>
  </w:style>
  <w:style w:type="paragraph" w:styleId="102">
    <w:name w:val="List 4"/>
    <w:basedOn w:val="1"/>
    <w:uiPriority w:val="0"/>
    <w:pPr>
      <w:ind w:left="1440" w:hanging="360"/>
    </w:pPr>
  </w:style>
  <w:style w:type="paragraph" w:styleId="103">
    <w:name w:val="HTML Preformatted"/>
    <w:basedOn w:val="1"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uiPriority w:val="0"/>
    <w:pPr>
      <w:spacing w:after="120"/>
      <w:ind w:left="1440" w:right="1440"/>
    </w:pPr>
  </w:style>
  <w:style w:type="paragraph" w:styleId="105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uiPriority w:val="0"/>
  </w:style>
  <w:style w:type="table" w:styleId="107">
    <w:name w:val="Table Colorful 2"/>
    <w:basedOn w:val="12"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51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2026-01-13T08:53:00Z</dcterms:created>
  <dc:creator>User</dc:creator>
  <cp:lastModifiedBy>User</cp:lastModifiedBy>
  <dcterms:modified xsi:type="dcterms:W3CDTF">2026-01-13T08:55:15Z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E0690FE958174D1C941753654406211C_13</vt:lpwstr>
  </property>
</Properties>
</file>